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章轶立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进化与疾病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进化与疾病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中西医结合临床研究方法学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中西医结合临床研究方法学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中西医结合循证医学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中医药与肠道微生物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肾内科实习基础与实践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